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F2CFA" w14:textId="67B9A2D5" w:rsidR="00A03D57" w:rsidRPr="00766FEA" w:rsidRDefault="00A03D57" w:rsidP="00A03D57">
      <w:pPr>
        <w:jc w:val="right"/>
        <w:rPr>
          <w:lang w:val="pl-PL"/>
        </w:rPr>
      </w:pPr>
      <w:r w:rsidRPr="00766FEA">
        <w:rPr>
          <w:lang w:val="pl-PL"/>
        </w:rPr>
        <w:t xml:space="preserve">Załącznik nr </w:t>
      </w:r>
      <w:r w:rsidR="000D5742" w:rsidRPr="00766FEA">
        <w:rPr>
          <w:lang w:val="pl-PL"/>
        </w:rPr>
        <w:t>2</w:t>
      </w:r>
      <w:r w:rsidRPr="00766FEA">
        <w:rPr>
          <w:lang w:val="pl-PL"/>
        </w:rPr>
        <w:t xml:space="preserve"> do Zapytania ofertowego</w:t>
      </w:r>
    </w:p>
    <w:p w14:paraId="18684D28" w14:textId="61EA5A83" w:rsidR="003301CB" w:rsidRPr="00766FEA" w:rsidRDefault="00000000" w:rsidP="000A78F8">
      <w:pPr>
        <w:jc w:val="center"/>
        <w:rPr>
          <w:b/>
          <w:bCs/>
          <w:lang w:val="pl-PL"/>
        </w:rPr>
      </w:pPr>
      <w:r w:rsidRPr="00766FEA">
        <w:rPr>
          <w:b/>
          <w:bCs/>
          <w:lang w:val="pl-PL"/>
        </w:rPr>
        <w:t>FORMULARZ OFERTY</w:t>
      </w:r>
    </w:p>
    <w:p w14:paraId="4089184C" w14:textId="7ED2DB5F" w:rsidR="003301CB" w:rsidRPr="000A78F8" w:rsidRDefault="00000000" w:rsidP="000A78F8">
      <w:pPr>
        <w:jc w:val="both"/>
        <w:rPr>
          <w:b/>
          <w:bCs/>
          <w:i/>
          <w:iCs/>
          <w:lang w:val="pl-PL"/>
        </w:rPr>
      </w:pPr>
      <w:r w:rsidRPr="00766FEA">
        <w:rPr>
          <w:b/>
          <w:bCs/>
          <w:i/>
          <w:iCs/>
          <w:lang w:val="pl-PL"/>
        </w:rPr>
        <w:t>W odpowiedzi na zapytanie ofertowe w sprawie udzielenia zamówienia pn.:</w:t>
      </w:r>
      <w:r w:rsidR="000A78F8" w:rsidRPr="00766FEA">
        <w:rPr>
          <w:b/>
          <w:bCs/>
          <w:i/>
          <w:iCs/>
          <w:lang w:val="pl-PL"/>
        </w:rPr>
        <w:t xml:space="preserve"> </w:t>
      </w:r>
      <w:r w:rsidRPr="00766FEA">
        <w:rPr>
          <w:b/>
          <w:bCs/>
          <w:i/>
          <w:iCs/>
          <w:lang w:val="pl-PL"/>
        </w:rPr>
        <w:t>„</w:t>
      </w:r>
      <w:r w:rsidR="00A03D57" w:rsidRPr="00766FEA">
        <w:rPr>
          <w:b/>
          <w:bCs/>
          <w:i/>
          <w:iCs/>
          <w:lang w:val="pl-PL"/>
        </w:rPr>
        <w:t>Dostawa i montaż instalacji fotowoltaicznej dla ROGATY GOŚCINIEC MAGDALENA FRANKIEWICZ-KARAŚ w Rogach</w:t>
      </w:r>
      <w:r w:rsidRPr="00766FEA">
        <w:rPr>
          <w:b/>
          <w:bCs/>
          <w:i/>
          <w:iCs/>
          <w:lang w:val="pl-PL"/>
        </w:rPr>
        <w:t>”</w:t>
      </w:r>
    </w:p>
    <w:p w14:paraId="6675F2AD" w14:textId="77777777" w:rsidR="003301CB" w:rsidRPr="000A78F8" w:rsidRDefault="003301CB">
      <w:pPr>
        <w:rPr>
          <w:lang w:val="pl-PL"/>
        </w:rPr>
      </w:pPr>
    </w:p>
    <w:p w14:paraId="55EBB33C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W imieniu Wykonawcy:</w:t>
      </w:r>
    </w:p>
    <w:p w14:paraId="4E47DD36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…………………………………………………………………………………………………………………………</w:t>
      </w:r>
    </w:p>
    <w:p w14:paraId="35FE4758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z siedzibą w ……………………………………………………………………………… przy ulicy ………………………………………….……</w:t>
      </w:r>
    </w:p>
    <w:p w14:paraId="7703D5EE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nr telefonu ………………………………………, e-mail: …………………………………………………………………………………</w:t>
      </w:r>
    </w:p>
    <w:p w14:paraId="6932F8EE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NIP: ………………………………………, REGON: …………………………………………</w:t>
      </w:r>
    </w:p>
    <w:p w14:paraId="6384AAD6" w14:textId="77777777" w:rsidR="003301CB" w:rsidRPr="000A78F8" w:rsidRDefault="003301CB">
      <w:pPr>
        <w:rPr>
          <w:lang w:val="pl-PL"/>
        </w:rPr>
      </w:pPr>
    </w:p>
    <w:p w14:paraId="739AAE8D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oświadczam/y, co następuje:</w:t>
      </w:r>
    </w:p>
    <w:p w14:paraId="10275D1F" w14:textId="77777777" w:rsidR="003301CB" w:rsidRPr="000A78F8" w:rsidRDefault="003301CB">
      <w:pPr>
        <w:rPr>
          <w:lang w:val="pl-PL"/>
        </w:rPr>
      </w:pPr>
    </w:p>
    <w:p w14:paraId="512C3884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1. Oferuję/ujemy wykonanie zamówienia w zakresie objętym zapytaniem ofertowym za cenę:</w:t>
      </w:r>
    </w:p>
    <w:p w14:paraId="2880FA05" w14:textId="77777777" w:rsidR="003301CB" w:rsidRPr="000A78F8" w:rsidRDefault="003301CB">
      <w:pPr>
        <w:rPr>
          <w:lang w:val="pl-PL"/>
        </w:rPr>
      </w:pPr>
    </w:p>
    <w:p w14:paraId="7BCBC9EE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Cena netto: …………………………… PLN</w:t>
      </w:r>
    </w:p>
    <w:p w14:paraId="540EA52C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Podatek VAT …… %: …………………………… PLN</w:t>
      </w:r>
    </w:p>
    <w:p w14:paraId="50E3709C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Cena brutto: …………………………… PLN</w:t>
      </w:r>
    </w:p>
    <w:p w14:paraId="72C0BBD5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(słownie: ……………………………………………………………………………………………………………………………………………………)</w:t>
      </w:r>
    </w:p>
    <w:p w14:paraId="09A656CC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2. Oświadczam/y, że zamówienie zostanie wykonane w terminie określonym w zapytaniu ofertowym,</w:t>
      </w:r>
    </w:p>
    <w:p w14:paraId="4D5C8B4D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tj. do dnia 26 stycznia 2026 r.</w:t>
      </w:r>
    </w:p>
    <w:p w14:paraId="701F426A" w14:textId="27F65DD2" w:rsidR="003301CB" w:rsidRPr="000A78F8" w:rsidRDefault="00000000">
      <w:pPr>
        <w:rPr>
          <w:lang w:val="pl-PL"/>
        </w:rPr>
      </w:pPr>
      <w:r w:rsidRPr="000A78F8">
        <w:rPr>
          <w:lang w:val="pl-PL"/>
        </w:rPr>
        <w:lastRenderedPageBreak/>
        <w:t>3. Oświadczam/y, że zapoznałem/liśmy się z treścią zapytania ofertowego wraz z załącznikami,</w:t>
      </w:r>
      <w:r w:rsidR="007F4597">
        <w:rPr>
          <w:lang w:val="pl-PL"/>
        </w:rPr>
        <w:t xml:space="preserve"> </w:t>
      </w:r>
      <w:r w:rsidRPr="000A78F8">
        <w:rPr>
          <w:lang w:val="pl-PL"/>
        </w:rPr>
        <w:t>w tym z opisem przedmiotu zamówienia oraz zasadami prowadzenia postępowania, i nie wnoszę/wnosimy do nich zastrzeżeń, a także uzyskałem/liśmy informacje niezbędne do przygotowania oferty.</w:t>
      </w:r>
    </w:p>
    <w:p w14:paraId="13BCDA63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4. Oświadczam/y, że wobec Wykonawcy nie zachodzą przesłanki wykluczenia określone w zapytaniu ofertowym, a Wykonawca spełnia warunki udziału w postępowaniu.</w:t>
      </w:r>
    </w:p>
    <w:p w14:paraId="4FA5953B" w14:textId="0B2F2C81" w:rsidR="003301CB" w:rsidRPr="00CB26DC" w:rsidRDefault="00000000">
      <w:pPr>
        <w:rPr>
          <w:lang w:val="pl-PL"/>
        </w:rPr>
      </w:pPr>
      <w:r w:rsidRPr="000A78F8">
        <w:rPr>
          <w:lang w:val="pl-PL"/>
        </w:rPr>
        <w:t xml:space="preserve">5. Oświadczam/y, że Wykonawca uważa się za związanego niniejszą ofertą przez okres 30 </w:t>
      </w:r>
      <w:r w:rsidRPr="00CB26DC">
        <w:rPr>
          <w:lang w:val="pl-PL"/>
        </w:rPr>
        <w:t>dni,</w:t>
      </w:r>
      <w:r w:rsidR="007F4597" w:rsidRPr="00CB26DC">
        <w:rPr>
          <w:lang w:val="pl-PL"/>
        </w:rPr>
        <w:t xml:space="preserve"> </w:t>
      </w:r>
      <w:r w:rsidRPr="00CB26DC">
        <w:rPr>
          <w:lang w:val="pl-PL"/>
        </w:rPr>
        <w:t>licząc od upływu terminu składania ofert.</w:t>
      </w:r>
    </w:p>
    <w:p w14:paraId="317B94AD" w14:textId="0F31F00A" w:rsidR="007F4597" w:rsidRPr="00CB26DC" w:rsidRDefault="007F4597">
      <w:pPr>
        <w:rPr>
          <w:lang w:val="pl-PL"/>
        </w:rPr>
      </w:pPr>
      <w:r w:rsidRPr="00CB26DC">
        <w:rPr>
          <w:lang w:val="pl-PL"/>
        </w:rPr>
        <w:t>6. Oświadczam/y, że nie jestem podmiotem podlegającym wykluczeniu, o jakim mowa w art. 7 ust. 1 ustawy z dnia 13 kwietnia 2022r. o szczególnych rozwiązaniach w zakresie przeciwdziałania wspieraniu agresji na Ukrainę oraz służących ochronie bezpieczeństwa narodowego (Dz. U. 2022, poz. 835)</w:t>
      </w:r>
      <w:r w:rsidR="00A03D57" w:rsidRPr="00CB26DC">
        <w:rPr>
          <w:lang w:val="pl-PL"/>
        </w:rPr>
        <w:t>.</w:t>
      </w:r>
    </w:p>
    <w:p w14:paraId="6608E82A" w14:textId="3180B3CA" w:rsidR="00A03D57" w:rsidRPr="00CB26DC" w:rsidRDefault="00A03D57">
      <w:pPr>
        <w:rPr>
          <w:lang w:val="pl-PL"/>
        </w:rPr>
      </w:pPr>
      <w:r w:rsidRPr="00CB26DC">
        <w:rPr>
          <w:lang w:val="pl-PL"/>
        </w:rPr>
        <w:t>7. Oświadczam, że udzielam gwarancji:</w:t>
      </w:r>
    </w:p>
    <w:p w14:paraId="2902648D" w14:textId="1BC3E04B" w:rsidR="00A03D57" w:rsidRPr="00CB26DC" w:rsidRDefault="00A03D57" w:rsidP="00A03D57">
      <w:pPr>
        <w:numPr>
          <w:ilvl w:val="0"/>
          <w:numId w:val="10"/>
        </w:numPr>
        <w:spacing w:after="160" w:line="259" w:lineRule="auto"/>
        <w:rPr>
          <w:lang w:val="pl-PL"/>
        </w:rPr>
      </w:pPr>
      <w:r w:rsidRPr="00CB26DC">
        <w:rPr>
          <w:lang w:val="pl-PL"/>
        </w:rPr>
        <w:t>……….. lat gwarancji na moduły PV (gwarancja producenta),</w:t>
      </w:r>
    </w:p>
    <w:p w14:paraId="5BD8349C" w14:textId="367BD804" w:rsidR="00A03D57" w:rsidRPr="00CB26DC" w:rsidRDefault="00A03D57" w:rsidP="00A03D57">
      <w:pPr>
        <w:numPr>
          <w:ilvl w:val="0"/>
          <w:numId w:val="10"/>
        </w:numPr>
        <w:spacing w:after="160" w:line="259" w:lineRule="auto"/>
        <w:rPr>
          <w:lang w:val="pl-PL"/>
        </w:rPr>
      </w:pPr>
      <w:r w:rsidRPr="00CB26DC">
        <w:rPr>
          <w:lang w:val="pl-PL"/>
        </w:rPr>
        <w:t>…………lat gwarancji na falownik (gwarancja producenta),</w:t>
      </w:r>
    </w:p>
    <w:p w14:paraId="10673824" w14:textId="4D03A969" w:rsidR="00A03D57" w:rsidRPr="00CB26DC" w:rsidRDefault="00A03D57" w:rsidP="00A03D57">
      <w:pPr>
        <w:numPr>
          <w:ilvl w:val="0"/>
          <w:numId w:val="10"/>
        </w:numPr>
        <w:spacing w:after="160" w:line="259" w:lineRule="auto"/>
        <w:rPr>
          <w:lang w:val="pl-PL"/>
        </w:rPr>
      </w:pPr>
      <w:r w:rsidRPr="00CB26DC">
        <w:rPr>
          <w:lang w:val="pl-PL"/>
        </w:rPr>
        <w:t>………… lat gwarancji na montaż instalacji,</w:t>
      </w:r>
    </w:p>
    <w:p w14:paraId="20A2D22D" w14:textId="77777777" w:rsidR="003301CB" w:rsidRPr="000A78F8" w:rsidRDefault="00000000">
      <w:pPr>
        <w:rPr>
          <w:lang w:val="pl-PL"/>
        </w:rPr>
      </w:pPr>
      <w:r w:rsidRPr="00CB26DC">
        <w:rPr>
          <w:lang w:val="pl-PL"/>
        </w:rPr>
        <w:t>6. Oferta składa się łącznie z ……… stron.</w:t>
      </w:r>
    </w:p>
    <w:p w14:paraId="5AA65400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Załącznikami do niniejszego formularza oferty są:</w:t>
      </w:r>
    </w:p>
    <w:p w14:paraId="39F15DEA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Załącznik nr 1 – Oświadczenie Wykonawcy o spełnianiu warunków udziału w postępowaniu.</w:t>
      </w:r>
    </w:p>
    <w:p w14:paraId="7BACB2A5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Załącznik nr 2 – Oświadczenie Wykonawcy o braku podstaw do wykluczenia.</w:t>
      </w:r>
    </w:p>
    <w:p w14:paraId="2B4E5F93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Załącznik nr 3 – Oświadczenie Wykonawcy w sprawie przynależności do grupy kapitałowej.</w:t>
      </w:r>
    </w:p>
    <w:p w14:paraId="78B55926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Załącznik nr 4 – Wykaz części zamówienia powierzonych podwykonawcom (jeśli dotyczy).</w:t>
      </w:r>
    </w:p>
    <w:p w14:paraId="602A0355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Załącznik nr 5 – Oświadczenie dodatkowe Wykonawcy.</w:t>
      </w:r>
    </w:p>
    <w:p w14:paraId="46CECFE3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Załącznik nr 6 – Specyfikacja zamówienia (zakres rzeczowy i ceny jednostkowe).</w:t>
      </w:r>
    </w:p>
    <w:p w14:paraId="070A028C" w14:textId="77777777" w:rsidR="003301CB" w:rsidRPr="000A78F8" w:rsidRDefault="003301CB">
      <w:pPr>
        <w:rPr>
          <w:lang w:val="pl-PL"/>
        </w:rPr>
      </w:pPr>
    </w:p>
    <w:p w14:paraId="2610687D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Miejscowość ……………………………………, dnia ………………… 202… r.</w:t>
      </w:r>
    </w:p>
    <w:p w14:paraId="5E853CA7" w14:textId="77777777" w:rsidR="003301CB" w:rsidRPr="000A78F8" w:rsidRDefault="003301CB">
      <w:pPr>
        <w:rPr>
          <w:lang w:val="pl-PL"/>
        </w:rPr>
      </w:pPr>
    </w:p>
    <w:p w14:paraId="3874CA2E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t>……………………………………………………………………………………………………………………………</w:t>
      </w:r>
    </w:p>
    <w:p w14:paraId="737D15AF" w14:textId="77777777" w:rsidR="003301CB" w:rsidRPr="000A78F8" w:rsidRDefault="00000000">
      <w:pPr>
        <w:rPr>
          <w:lang w:val="pl-PL"/>
        </w:rPr>
      </w:pPr>
      <w:r w:rsidRPr="000A78F8">
        <w:rPr>
          <w:lang w:val="pl-PL"/>
        </w:rPr>
        <w:lastRenderedPageBreak/>
        <w:t>(podpis/y osoby/osób uprawnionych do reprezentowania Wykonawcy)</w:t>
      </w:r>
    </w:p>
    <w:p w14:paraId="20B5C5A6" w14:textId="77777777" w:rsidR="003301CB" w:rsidRPr="000A78F8" w:rsidRDefault="003301CB">
      <w:pPr>
        <w:rPr>
          <w:lang w:val="pl-PL"/>
        </w:rPr>
      </w:pPr>
    </w:p>
    <w:sectPr w:rsidR="003301CB" w:rsidRPr="000A78F8" w:rsidSect="00034616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48560" w14:textId="77777777" w:rsidR="00A90843" w:rsidRDefault="00A90843" w:rsidP="000A78F8">
      <w:pPr>
        <w:spacing w:after="0" w:line="240" w:lineRule="auto"/>
      </w:pPr>
      <w:r>
        <w:separator/>
      </w:r>
    </w:p>
  </w:endnote>
  <w:endnote w:type="continuationSeparator" w:id="0">
    <w:p w14:paraId="279AD04D" w14:textId="77777777" w:rsidR="00A90843" w:rsidRDefault="00A90843" w:rsidP="000A7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9453336"/>
      <w:docPartObj>
        <w:docPartGallery w:val="Page Numbers (Bottom of Page)"/>
        <w:docPartUnique/>
      </w:docPartObj>
    </w:sdtPr>
    <w:sdtContent>
      <w:p w14:paraId="0B71CD77" w14:textId="2B9F3ED8" w:rsidR="000A78F8" w:rsidRDefault="000A78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9D21055" w14:textId="77777777" w:rsidR="000A78F8" w:rsidRDefault="000A7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6BEDB" w14:textId="77777777" w:rsidR="00A90843" w:rsidRDefault="00A90843" w:rsidP="000A78F8">
      <w:pPr>
        <w:spacing w:after="0" w:line="240" w:lineRule="auto"/>
      </w:pPr>
      <w:r>
        <w:separator/>
      </w:r>
    </w:p>
  </w:footnote>
  <w:footnote w:type="continuationSeparator" w:id="0">
    <w:p w14:paraId="39F56491" w14:textId="77777777" w:rsidR="00A90843" w:rsidRDefault="00A90843" w:rsidP="000A7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A9C63" w14:textId="738AA2CA" w:rsidR="000A78F8" w:rsidRDefault="000A78F8">
    <w:pPr>
      <w:pStyle w:val="Nagwek"/>
    </w:pPr>
    <w:r>
      <w:rPr>
        <w:noProof/>
      </w:rPr>
      <w:drawing>
        <wp:inline distT="0" distB="0" distL="0" distR="0" wp14:anchorId="2894049D" wp14:editId="3BDA4046">
          <wp:extent cx="5486400" cy="669925"/>
          <wp:effectExtent l="0" t="0" r="0" b="0"/>
          <wp:docPr id="1367591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B492593"/>
    <w:multiLevelType w:val="multilevel"/>
    <w:tmpl w:val="55C82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8524215">
    <w:abstractNumId w:val="8"/>
  </w:num>
  <w:num w:numId="2" w16cid:durableId="1501894498">
    <w:abstractNumId w:val="6"/>
  </w:num>
  <w:num w:numId="3" w16cid:durableId="560168890">
    <w:abstractNumId w:val="5"/>
  </w:num>
  <w:num w:numId="4" w16cid:durableId="941306950">
    <w:abstractNumId w:val="4"/>
  </w:num>
  <w:num w:numId="5" w16cid:durableId="2146502359">
    <w:abstractNumId w:val="7"/>
  </w:num>
  <w:num w:numId="6" w16cid:durableId="1968706390">
    <w:abstractNumId w:val="3"/>
  </w:num>
  <w:num w:numId="7" w16cid:durableId="615480032">
    <w:abstractNumId w:val="2"/>
  </w:num>
  <w:num w:numId="8" w16cid:durableId="715668016">
    <w:abstractNumId w:val="1"/>
  </w:num>
  <w:num w:numId="9" w16cid:durableId="404383044">
    <w:abstractNumId w:val="0"/>
  </w:num>
  <w:num w:numId="10" w16cid:durableId="12674977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A78F8"/>
    <w:rsid w:val="000C5425"/>
    <w:rsid w:val="000D5742"/>
    <w:rsid w:val="0015074B"/>
    <w:rsid w:val="0029639D"/>
    <w:rsid w:val="002C5638"/>
    <w:rsid w:val="00326F90"/>
    <w:rsid w:val="003301CB"/>
    <w:rsid w:val="00645E0B"/>
    <w:rsid w:val="00655714"/>
    <w:rsid w:val="00665A05"/>
    <w:rsid w:val="00766FEA"/>
    <w:rsid w:val="007F4597"/>
    <w:rsid w:val="008B536C"/>
    <w:rsid w:val="00A03D57"/>
    <w:rsid w:val="00A73AC2"/>
    <w:rsid w:val="00A90843"/>
    <w:rsid w:val="00AA1D8D"/>
    <w:rsid w:val="00B47730"/>
    <w:rsid w:val="00BF1F49"/>
    <w:rsid w:val="00CB0664"/>
    <w:rsid w:val="00CB26DC"/>
    <w:rsid w:val="00D866F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510E63"/>
  <w14:defaultImageDpi w14:val="300"/>
  <w15:docId w15:val="{F7D53903-D98C-4F47-94E4-79A73E9D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Paweł Mentelski</cp:lastModifiedBy>
  <cp:revision>7</cp:revision>
  <dcterms:created xsi:type="dcterms:W3CDTF">2013-12-23T23:15:00Z</dcterms:created>
  <dcterms:modified xsi:type="dcterms:W3CDTF">2025-12-02T15:37:00Z</dcterms:modified>
  <cp:category/>
</cp:coreProperties>
</file>